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65EF0">
      <w:pPr>
        <w:spacing w:after="280" w:afterAutospacing="1"/>
      </w:pPr>
      <w:r>
        <w:rPr>
          <w:b/>
          <w:sz w:val="27"/>
        </w:rPr>
        <w:t> Graphic Novel Planner</w:t>
      </w:r>
      <w: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2362"/>
        <w:gridCol w:w="2362"/>
        <w:gridCol w:w="2363"/>
        <w:gridCol w:w="2363"/>
      </w:tblGrid>
      <w:tr w:rsidR="00000000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>
            <w:r>
              <w:rPr>
                <w:b/>
              </w:rPr>
              <w:t>Page and Panel #</w:t>
            </w:r>
            <w:r>
              <w:t xml:space="preserve">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>
            <w:r>
              <w:rPr>
                <w:b/>
              </w:rPr>
              <w:t>Scene and Actions that Occur</w:t>
            </w:r>
            <w:r>
              <w:t xml:space="preserve">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>
            <w:r>
              <w:rPr>
                <w:b/>
              </w:rPr>
              <w:t>Image</w:t>
            </w:r>
            <w:r>
              <w:t xml:space="preserve">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>
            <w:r>
              <w:rPr>
                <w:b/>
              </w:rPr>
              <w:t>Caption and/or Dialogue</w:t>
            </w:r>
            <w:r>
              <w:t xml:space="preserve"> </w:t>
            </w:r>
          </w:p>
        </w:tc>
      </w:tr>
      <w:tr w:rsidR="00000000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>
            <w:r>
              <w:br/>
            </w:r>
            <w:r>
              <w:rPr>
                <w:lang w:val="en-US"/>
              </w:rPr>
              <w:t>page 1 panel 1</w:t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Pr="00065EF0" w:rsidRDefault="00065E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Picabo</w:t>
            </w:r>
            <w:proofErr w:type="spellEnd"/>
            <w:r>
              <w:rPr>
                <w:lang w:val="en-US"/>
              </w:rPr>
              <w:t xml:space="preserve"> Street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Pr="00065EF0" w:rsidRDefault="00065EF0">
            <w:pPr>
              <w:rPr>
                <w:lang w:val="en-US"/>
              </w:rPr>
            </w:pPr>
            <w:r>
              <w:rPr>
                <w:lang w:val="en-US"/>
              </w:rPr>
              <w:t>I won the gold medal at the winter Olympics in Nagano, Japan in 1998.</w:t>
            </w:r>
          </w:p>
        </w:tc>
      </w:tr>
      <w:tr w:rsidR="00000000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Pr="00065EF0" w:rsidRDefault="00065EF0">
            <w:pPr>
              <w:rPr>
                <w:lang w:val="en-US"/>
              </w:rPr>
            </w:pPr>
            <w:r>
              <w:rPr>
                <w:lang w:val="en-US"/>
              </w:rPr>
              <w:t>Page 1 Panel 2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Pr="00065EF0" w:rsidRDefault="00065EF0">
            <w:pPr>
              <w:rPr>
                <w:lang w:val="en-US"/>
              </w:rPr>
            </w:pPr>
            <w:r>
              <w:rPr>
                <w:lang w:val="en-US"/>
              </w:rPr>
              <w:t>Winter Olympics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</w:tr>
      <w:tr w:rsidR="00000000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 w:rsidP="00065EF0">
            <w:r>
              <w:br/>
            </w:r>
            <w:r>
              <w:rPr>
                <w:lang w:val="en-US"/>
              </w:rPr>
              <w:t>page 1 panel 3</w:t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Pr="00065EF0" w:rsidRDefault="00065E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Picaboo</w:t>
            </w:r>
            <w:proofErr w:type="spellEnd"/>
            <w:r>
              <w:rPr>
                <w:lang w:val="en-US"/>
              </w:rPr>
              <w:t xml:space="preserve"> Street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Pr="00065EF0" w:rsidRDefault="00065E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Picabo</w:t>
            </w:r>
            <w:proofErr w:type="spellEnd"/>
            <w:r>
              <w:rPr>
                <w:lang w:val="en-US"/>
              </w:rPr>
              <w:t xml:space="preserve"> Street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Pr="00065EF0" w:rsidRDefault="00065EF0">
            <w:pPr>
              <w:rPr>
                <w:lang w:val="en-US"/>
              </w:rPr>
            </w:pPr>
            <w:r>
              <w:rPr>
                <w:lang w:val="en-US"/>
              </w:rPr>
              <w:t>Look at me on the Super G. Swoosh!!!</w:t>
            </w:r>
          </w:p>
        </w:tc>
      </w:tr>
      <w:tr w:rsidR="00000000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 w:rsidP="00065EF0">
            <w:r>
              <w:rPr>
                <w:lang w:val="en-US"/>
              </w:rPr>
              <w:t>Page 1 panel 4</w:t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Pr="00065EF0" w:rsidRDefault="00065EF0">
            <w:pPr>
              <w:rPr>
                <w:lang w:val="en-US"/>
              </w:rPr>
            </w:pPr>
            <w:r>
              <w:rPr>
                <w:lang w:val="en-US"/>
              </w:rPr>
              <w:t xml:space="preserve">Tara </w:t>
            </w:r>
            <w:proofErr w:type="spellStart"/>
            <w:r>
              <w:rPr>
                <w:lang w:val="en-US"/>
              </w:rPr>
              <w:t>Lapinski</w:t>
            </w:r>
            <w:proofErr w:type="spellEnd"/>
            <w:r>
              <w:rPr>
                <w:lang w:val="en-US"/>
              </w:rPr>
              <w:t xml:space="preserve"> skating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Pr="00065EF0" w:rsidRDefault="00065EF0">
            <w:pPr>
              <w:rPr>
                <w:lang w:val="en-US"/>
              </w:rPr>
            </w:pPr>
            <w:r>
              <w:rPr>
                <w:lang w:val="en-US"/>
              </w:rPr>
              <w:t xml:space="preserve">Tara </w:t>
            </w:r>
            <w:proofErr w:type="spellStart"/>
            <w:r>
              <w:rPr>
                <w:lang w:val="en-US"/>
              </w:rPr>
              <w:t>Lapinski</w:t>
            </w:r>
            <w:proofErr w:type="spell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Pr="00065EF0" w:rsidRDefault="00065EF0">
            <w:pPr>
              <w:rPr>
                <w:lang w:val="en-US"/>
              </w:rPr>
            </w:pPr>
            <w:r>
              <w:rPr>
                <w:lang w:val="en-US"/>
              </w:rPr>
              <w:t>I hope I win! I think I look good and I’m almost finished.  Yeah!</w:t>
            </w:r>
          </w:p>
        </w:tc>
      </w:tr>
      <w:tr w:rsidR="00000000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>
            <w:r>
              <w:br/>
            </w:r>
            <w:r>
              <w:rPr>
                <w:lang w:val="en-US"/>
              </w:rPr>
              <w:t>Page 1 panel 5</w:t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Pr="00065EF0" w:rsidRDefault="00065EF0">
            <w:pPr>
              <w:rPr>
                <w:lang w:val="en-US"/>
              </w:rPr>
            </w:pPr>
            <w:r>
              <w:rPr>
                <w:lang w:val="en-US"/>
              </w:rPr>
              <w:t>1998 Olympic Hockey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</w:tr>
      <w:tr w:rsidR="00000000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>
            <w:r>
              <w:br/>
            </w:r>
            <w:r>
              <w:rPr>
                <w:lang w:val="en-US"/>
              </w:rPr>
              <w:t>page 1 panel 6</w:t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Pr="00065EF0" w:rsidRDefault="00065EF0">
            <w:pPr>
              <w:rPr>
                <w:lang w:val="en-US"/>
              </w:rPr>
            </w:pPr>
            <w:r>
              <w:rPr>
                <w:lang w:val="en-US"/>
              </w:rPr>
              <w:t>U.S. Women’s Hockey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Pr="00065EF0" w:rsidRDefault="00065EF0">
            <w:pPr>
              <w:rPr>
                <w:lang w:val="en-US"/>
              </w:rPr>
            </w:pPr>
            <w:r>
              <w:rPr>
                <w:lang w:val="en-US"/>
              </w:rPr>
              <w:t>Women’s Hockey team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Pr="00065EF0" w:rsidRDefault="00065EF0">
            <w:pPr>
              <w:rPr>
                <w:lang w:val="en-US"/>
              </w:rPr>
            </w:pPr>
            <w:r>
              <w:rPr>
                <w:lang w:val="en-US"/>
              </w:rPr>
              <w:t>Gold medal winning USA Women’s Hockey team</w:t>
            </w:r>
          </w:p>
        </w:tc>
      </w:tr>
      <w:tr w:rsidR="00000000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>
            <w:r>
              <w:br/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</w:tr>
      <w:tr w:rsidR="00000000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>
            <w:r>
              <w:br/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</w:tr>
      <w:tr w:rsidR="00000000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>
            <w:r>
              <w:br/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</w:tr>
      <w:tr w:rsidR="00000000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>
            <w:r>
              <w:lastRenderedPageBreak/>
              <w:br/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065EF0"/>
        </w:tc>
      </w:tr>
    </w:tbl>
    <w:p w:rsidR="00000000" w:rsidRDefault="00065EF0">
      <w:pPr>
        <w:spacing w:after="280" w:afterAutospacing="1"/>
      </w:pPr>
      <w:r>
        <w:br/>
      </w:r>
      <w:r>
        <w:br/>
      </w:r>
    </w:p>
    <w:sectPr w:rsidR="00000000">
      <w:headerReference w:type="default" r:id="rId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EF0" w:rsidRDefault="00065EF0" w:rsidP="00065EF0">
      <w:r>
        <w:separator/>
      </w:r>
    </w:p>
  </w:endnote>
  <w:endnote w:type="continuationSeparator" w:id="0">
    <w:p w:rsidR="00065EF0" w:rsidRDefault="00065EF0" w:rsidP="00065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EF0" w:rsidRDefault="00065EF0" w:rsidP="00065EF0">
      <w:r>
        <w:separator/>
      </w:r>
    </w:p>
  </w:footnote>
  <w:footnote w:type="continuationSeparator" w:id="0">
    <w:p w:rsidR="00065EF0" w:rsidRDefault="00065EF0" w:rsidP="00065E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EF0" w:rsidRDefault="00065EF0">
    <w:pPr>
      <w:pStyle w:val="Header"/>
    </w:pPr>
    <w:r>
      <w:rPr>
        <w:color w:val="auto"/>
        <w:lang w:val="en-US"/>
      </w:rPr>
      <w:t>Rosanne Schubert PS 91</w:t>
    </w:r>
  </w:p>
  <w:p w:rsidR="00065EF0" w:rsidRDefault="00065E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EF0"/>
    <w:rsid w:val="0006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805BCE"/>
    <w:pPr>
      <w:shd w:val="solid" w:color="FFFFFF" w:fill="auto"/>
    </w:pPr>
    <w:rPr>
      <w:rFonts w:ascii="Verdana" w:eastAsia="Verdana" w:hAnsi="Verdana" w:cs="Verdana"/>
      <w:color w:val="000000"/>
      <w:sz w:val="28"/>
      <w:szCs w:val="24"/>
      <w:shd w:val="solid" w:color="FFFFFF" w:fill="auto"/>
      <w:lang w:val="ru-RU" w:eastAsia="ru-RU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90" w:after="90"/>
      <w:ind w:left="90" w:right="90"/>
      <w:outlineLvl w:val="0"/>
    </w:pPr>
    <w:rPr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90" w:after="90"/>
      <w:ind w:left="90" w:right="9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90" w:after="90"/>
      <w:ind w:left="90" w:right="90"/>
      <w:outlineLvl w:val="2"/>
    </w:pPr>
    <w:rPr>
      <w:b/>
      <w:bCs/>
      <w:sz w:val="24"/>
      <w:szCs w:val="26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90" w:after="90"/>
      <w:ind w:left="90" w:right="90"/>
      <w:outlineLvl w:val="3"/>
    </w:pPr>
    <w:rPr>
      <w:b/>
      <w:bCs/>
      <w:sz w:val="20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90" w:after="90"/>
      <w:ind w:left="90" w:right="90"/>
      <w:outlineLvl w:val="4"/>
    </w:pPr>
    <w:rPr>
      <w:b/>
      <w:bCs/>
      <w:i/>
      <w:iCs/>
      <w:sz w:val="1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90" w:after="90"/>
      <w:ind w:left="90" w:right="90"/>
      <w:outlineLvl w:val="5"/>
    </w:pPr>
    <w:rPr>
      <w:b/>
      <w:bCs/>
      <w:sz w:val="16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ritely-toc-lower-roman">
    <w:name w:val="writely-toc-lower-roman"/>
    <w:basedOn w:val="Normal"/>
  </w:style>
  <w:style w:type="paragraph" w:customStyle="1" w:styleId="Tr">
    <w:name w:val="Tr"/>
    <w:basedOn w:val="Normal"/>
  </w:style>
  <w:style w:type="paragraph" w:customStyle="1" w:styleId="Img">
    <w:name w:val="Img"/>
    <w:basedOn w:val="Normal"/>
  </w:style>
  <w:style w:type="paragraph" w:customStyle="1" w:styleId="Div">
    <w:name w:val="Div"/>
    <w:basedOn w:val="Normal"/>
  </w:style>
  <w:style w:type="paragraph" w:customStyle="1" w:styleId="webkit-indent-blockquote">
    <w:name w:val="webkit-indent-blockquote"/>
    <w:basedOn w:val="Normal"/>
  </w:style>
  <w:style w:type="paragraph" w:customStyle="1" w:styleId="writely-toc-disc">
    <w:name w:val="writely-toc-disc"/>
    <w:basedOn w:val="Normal"/>
  </w:style>
  <w:style w:type="paragraph" w:customStyle="1" w:styleId="Ol">
    <w:name w:val="Ol"/>
    <w:basedOn w:val="Normal"/>
  </w:style>
  <w:style w:type="paragraph" w:customStyle="1" w:styleId="writely-toc-decimal">
    <w:name w:val="writely-toc-decimal"/>
    <w:basedOn w:val="Normal"/>
  </w:style>
  <w:style w:type="paragraph" w:customStyle="1" w:styleId="Option">
    <w:name w:val="Option"/>
    <w:basedOn w:val="Normal"/>
  </w:style>
  <w:style w:type="paragraph" w:customStyle="1" w:styleId="Ul">
    <w:name w:val="Ul"/>
    <w:basedOn w:val="Normal"/>
  </w:style>
  <w:style w:type="paragraph" w:customStyle="1" w:styleId="Select">
    <w:name w:val="Select"/>
    <w:basedOn w:val="Normal"/>
  </w:style>
  <w:style w:type="paragraph" w:customStyle="1" w:styleId="writely-toc-lower-alpha">
    <w:name w:val="writely-toc-lower-alpha"/>
    <w:basedOn w:val="Normal"/>
  </w:style>
  <w:style w:type="paragraph" w:customStyle="1" w:styleId="Blockquote">
    <w:name w:val="Blockquote"/>
    <w:basedOn w:val="Normal"/>
    <w:pPr>
      <w:pBdr>
        <w:top w:val="dashSmallGap" w:sz="6" w:space="7" w:color="DDDDDD"/>
        <w:left w:val="dashSmallGap" w:sz="6" w:space="7" w:color="DDDDDD"/>
        <w:bottom w:val="dashSmallGap" w:sz="6" w:space="7" w:color="DDDDDD"/>
        <w:right w:val="dashSmallGap" w:sz="6" w:space="7" w:color="DDDDDD"/>
      </w:pBdr>
    </w:pPr>
    <w:rPr>
      <w:bdr w:val="dashSmallGap" w:sz="6" w:space="0" w:color="DDDDDD"/>
    </w:rPr>
  </w:style>
  <w:style w:type="paragraph" w:customStyle="1" w:styleId="writely-toc-upper-alpha">
    <w:name w:val="writely-toc-upper-alpha"/>
    <w:basedOn w:val="Normal"/>
  </w:style>
  <w:style w:type="paragraph" w:customStyle="1" w:styleId="Table">
    <w:name w:val="Table"/>
    <w:basedOn w:val="Normal"/>
  </w:style>
  <w:style w:type="paragraph" w:customStyle="1" w:styleId="Li">
    <w:name w:val="Li"/>
    <w:basedOn w:val="Normal"/>
  </w:style>
  <w:style w:type="paragraph" w:customStyle="1" w:styleId="pb">
    <w:name w:val="pb"/>
    <w:basedOn w:val="Normal"/>
  </w:style>
  <w:style w:type="paragraph" w:customStyle="1" w:styleId="Address">
    <w:name w:val="Address"/>
    <w:basedOn w:val="Normal"/>
  </w:style>
  <w:style w:type="paragraph" w:customStyle="1" w:styleId="Pre">
    <w:name w:val="Pre"/>
    <w:basedOn w:val="Normal"/>
    <w:rPr>
      <w:rFonts w:ascii="Courier New" w:eastAsia="Courier New" w:hAnsi="Courier New" w:cs="Courier New"/>
    </w:rPr>
  </w:style>
  <w:style w:type="paragraph" w:customStyle="1" w:styleId="Olwritely-toc-subheading">
    <w:name w:val="Ol_writely-toc-subheading"/>
    <w:basedOn w:val="Ol"/>
  </w:style>
  <w:style w:type="paragraph" w:customStyle="1" w:styleId="writely-toc-upper-roman">
    <w:name w:val="writely-toc-upper-roman"/>
    <w:basedOn w:val="Normal"/>
  </w:style>
  <w:style w:type="paragraph" w:customStyle="1" w:styleId="writely-toc-none">
    <w:name w:val="writely-toc-none"/>
    <w:basedOn w:val="Normal"/>
  </w:style>
  <w:style w:type="paragraph" w:styleId="Header">
    <w:name w:val="header"/>
    <w:basedOn w:val="Normal"/>
    <w:link w:val="HeaderChar"/>
    <w:uiPriority w:val="99"/>
    <w:unhideWhenUsed/>
    <w:rsid w:val="00065E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5EF0"/>
    <w:rPr>
      <w:rFonts w:ascii="Verdana" w:eastAsia="Verdana" w:hAnsi="Verdana" w:cs="Verdana"/>
      <w:color w:val="000000"/>
      <w:sz w:val="28"/>
      <w:szCs w:val="24"/>
      <w:shd w:val="solid" w:color="FFFFFF" w:fill="auto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065E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5EF0"/>
    <w:rPr>
      <w:rFonts w:ascii="Verdana" w:eastAsia="Verdana" w:hAnsi="Verdana" w:cs="Verdana"/>
      <w:color w:val="000000"/>
      <w:sz w:val="28"/>
      <w:szCs w:val="24"/>
      <w:shd w:val="solid" w:color="FFFFFF" w:fill="auto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E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EF0"/>
    <w:rPr>
      <w:rFonts w:ascii="Tahoma" w:eastAsia="Verdana" w:hAnsi="Tahoma" w:cs="Tahoma"/>
      <w:color w:val="000000"/>
      <w:sz w:val="16"/>
      <w:szCs w:val="16"/>
      <w:shd w:val="solid" w:color="FFFFFF" w:fill="auto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526</Characters>
  <Application>Microsoft Office Word</Application>
  <DocSecurity>4</DocSecurity>
  <Lines>4</Lines>
  <Paragraphs>1</Paragraphs>
  <ScaleCrop>false</ScaleCrop>
  <Company>NYC Department of Education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Graphic Novel Planner</dc:title>
  <dc:subject/>
  <dc:creator>NYCDOE</dc:creator>
  <cp:keywords/>
  <cp:lastModifiedBy>NYCDOE</cp:lastModifiedBy>
  <cp:revision>2</cp:revision>
  <cp:lastPrinted>1601-01-01T00:00:00Z</cp:lastPrinted>
  <dcterms:created xsi:type="dcterms:W3CDTF">2010-04-20T17:45:00Z</dcterms:created>
  <dcterms:modified xsi:type="dcterms:W3CDTF">2010-04-20T17:45:00Z</dcterms:modified>
</cp:coreProperties>
</file>